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19690050" name="6f3e62d0-b586-11f0-a75c-cfd6a5a8724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58522545" name="6f3e62d0-b586-11f0-a75c-cfd6a5a87243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26118775" name="782a7960-b586-11f0-a75c-cfd6a5a8724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3237180" name="782a7960-b586-11f0-a75c-cfd6a5a87243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DG - UG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63926843" name="3d4156b0-b587-11f0-a75c-cfd6a5a8724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14986785" name="3d4156b0-b587-11f0-a75c-cfd6a5a87243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76894590" name="44898140-b587-11f0-a75c-cfd6a5a8724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81793684" name="44898140-b587-11f0-a75c-cfd6a5a87243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gesamter Keller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VM-24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238203" name="583f2750-b58f-11f0-a75c-cfd6a5a8724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8125663" name="583f2750-b58f-11f0-a75c-cfd6a5a87243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63283422" name="66e638c0-b58f-11f0-a75c-cfd6a5a8724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45540687" name="66e638c0-b58f-11f0-a75c-cfd6a5a87243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Leimatstrasse 1, 8580 Amriswil</w:t>
          </w:r>
        </w:p>
        <w:p>
          <w:pPr>
            <w:spacing w:before="0" w:after="0"/>
          </w:pPr>
          <w:r>
            <w:t>563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